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Visuelle Einstufung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VB-1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Estrich </w:t>
            </w:r>
          </w:p>
          <w:p>
            <w:pPr>
              <w:spacing w:before="0" w:after="0"/>
            </w:pPr>
            <w:r>
              <w:t>DG </w:t>
            </w:r>
          </w:p>
          <w:p>
            <w:pPr>
              <w:spacing w:before="0" w:after="0"/>
            </w:pPr>
            <w:r>
              <w:t>Unterdach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VM-2</w:t>
            </w:r>
          </w:p>
          <w:p>
            <w:pPr>
              <w:spacing w:before="0" w:after="0"/>
            </w:pPr>
            <w:r>
              <w:t>Faserzement</w:t>
            </w:r>
          </w:p>
          <w:p>
            <w:pPr>
              <w:spacing w:before="0" w:after="0"/>
            </w:pPr>
            <w:r>
              <w:t>Unterdach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448413172" name="18e5a050-8189-11f0-bfe0-25cf4c4153c4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901131959" name="18e5a050-8189-11f0-bfe0-25cf4c4153c4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252686825" name="1c730cd0-8189-11f0-89df-ff0c29dd924a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18382017" name="1c730cd0-8189-11f0-89df-ff0c29dd924a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VB-2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Gang </w:t>
            </w:r>
          </w:p>
          <w:p>
            <w:pPr>
              <w:spacing w:before="0" w:after="0"/>
            </w:pPr>
            <w:r>
              <w:t>EG </w:t>
            </w:r>
          </w:p>
          <w:p>
            <w:pPr>
              <w:spacing w:before="0" w:after="0"/>
            </w:pPr>
            <w:r>
              <w:t>Elektrotableau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VM-10</w:t>
            </w:r>
          </w:p>
          <w:p>
            <w:pPr>
              <w:spacing w:before="0" w:after="0"/>
            </w:pPr>
            <w:r>
              <w:t>Faserzement</w:t>
            </w:r>
          </w:p>
          <w:p>
            <w:pPr>
              <w:spacing w:before="0" w:after="0"/>
            </w:pPr>
            <w:r>
              <w:t>Elektrotableau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116150304" name="1ee60140-818c-11f0-ba3c-2f5b33b17dd4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43491495" name="1ee60140-818c-11f0-ba3c-2f5b33b17dd4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96654153" name="2e32efa0-818c-11f0-a604-ffbfef83ad86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052711185" name="2e32efa0-818c-11f0-a604-ffbfef83ad86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VB-3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Ganzes Haus </w:t>
            </w:r>
          </w:p>
          <w:p>
            <w:pPr>
              <w:spacing w:before="0" w:after="0"/>
            </w:pPr>
            <w:r>
              <w:t>UG - DG </w:t>
            </w:r>
          </w:p>
          <w:p>
            <w:pPr>
              <w:spacing w:before="0" w:after="0"/>
            </w:pPr>
            <w:r>
              <w:t>Fallrohr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VM-15</w:t>
            </w:r>
          </w:p>
          <w:p>
            <w:pPr>
              <w:spacing w:before="0" w:after="0"/>
            </w:pPr>
            <w:r>
              <w:t>Faserzement</w:t>
            </w:r>
          </w:p>
          <w:p>
            <w:pPr>
              <w:spacing w:before="0" w:after="0"/>
            </w:pPr>
            <w:r>
              <w:t>Fallrohr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962043955" name="5a98ae20-818e-11f0-9dd5-5b199f79b7aa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762476457" name="5a98ae20-818e-11f0-9dd5-5b199f79b7aa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525267768" name="731fd310-818e-11f0-8228-af92b3ffa005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724028946" name="731fd310-818e-11f0-8228-af92b3ffa005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VB-4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Unterstand </w:t>
            </w:r>
          </w:p>
          <w:p>
            <w:pPr>
              <w:spacing w:before="0" w:after="0"/>
            </w:pPr>
            <w:r>
              <w:t>EG </w:t>
            </w:r>
          </w:p>
          <w:p>
            <w:pPr>
              <w:spacing w:before="0" w:after="0"/>
            </w:pPr>
            <w:r>
              <w:t>Welleternit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VM-18</w:t>
            </w:r>
          </w:p>
          <w:p>
            <w:pPr>
              <w:spacing w:before="0" w:after="0"/>
            </w:pPr>
            <w:r>
              <w:t>Faserzement</w:t>
            </w:r>
          </w:p>
          <w:p>
            <w:pPr>
              <w:spacing w:before="0" w:after="0"/>
            </w:pPr>
            <w:r>
              <w:t>Dach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391619273" name="35609b10-8191-11f0-9219-27e137b9041d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026340799" name="35609b10-8191-11f0-9219-27e137b9041d.jp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430405969" name="39339c10-8191-11f0-b53b-e53433df1b76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06213061" name="39339c10-8191-11f0-b53b-e53433df1b76.jp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</w:tbl>
    <w:sectPr>
      <w:headerReference w:type="default" r:id="rId3"/>
      <w:footerReference w:type="default" r:id="rId12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Gässli 65,703 Seon</w:t>
          </w:r>
        </w:p>
        <w:p>
          <w:pPr>
            <w:spacing w:before="0" w:after="0"/>
          </w:pPr>
          <w:r>
            <w:t>440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visuellen Befunde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media/document_image_rId8.jpeg" Type="http://schemas.openxmlformats.org/officeDocument/2006/relationships/image" Id="rId8"/>
    <Relationship Target="media/document_image_rId9.jpeg" Type="http://schemas.openxmlformats.org/officeDocument/2006/relationships/image" Id="rId9"/>
    <Relationship Target="media/document_image_rId10.jpeg" Type="http://schemas.openxmlformats.org/officeDocument/2006/relationships/image" Id="rId10"/>
    <Relationship Target="media/document_image_rId11.jpeg" Type="http://schemas.openxmlformats.org/officeDocument/2006/relationships/image" Id="rId11"/>
    <Relationship Target="footer.xml" Type="http://schemas.openxmlformats.org/officeDocument/2006/relationships/footer" Id="rId12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